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方正小标宋_GBK" w:hAnsi="宋体" w:eastAsia="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方正小标宋_GBK" w:hAnsi="宋体" w:eastAsia="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val="en-US" w:eastAsia="zh-CN"/>
        </w:rPr>
        <w:t>2021</w:t>
      </w:r>
      <w:r>
        <w:rPr>
          <w:rFonts w:hint="eastAsia" w:ascii="方正小标宋_GBK" w:hAnsi="宋体" w:eastAsia="方正小标宋_GBK"/>
          <w:sz w:val="44"/>
          <w:szCs w:val="44"/>
        </w:rPr>
        <w:t>年</w:t>
      </w:r>
      <w:r>
        <w:rPr>
          <w:rFonts w:hint="eastAsia" w:ascii="方正小标宋_GBK" w:hAnsi="宋体" w:eastAsia="方正小标宋_GBK" w:cs="Tahoma"/>
          <w:kern w:val="0"/>
          <w:sz w:val="44"/>
          <w:szCs w:val="44"/>
          <w:lang w:eastAsia="zh-CN"/>
        </w:rPr>
        <w:t>高新区城建局</w:t>
      </w:r>
      <w:r>
        <w:rPr>
          <w:rFonts w:hint="eastAsia" w:ascii="方正小标宋_GBK" w:hAnsi="宋体" w:eastAsia="方正小标宋_GBK"/>
          <w:sz w:val="44"/>
          <w:szCs w:val="44"/>
        </w:rPr>
        <w:t>部门</w:t>
      </w:r>
      <w:r>
        <w:rPr>
          <w:rFonts w:hint="eastAsia" w:ascii="方正小标宋_GBK" w:hAnsi="宋体" w:eastAsia="方正小标宋_GBK"/>
          <w:sz w:val="44"/>
          <w:szCs w:val="44"/>
          <w:lang w:eastAsia="zh-CN"/>
        </w:rPr>
        <w:t>整体支出</w:t>
      </w: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方正小标宋_GBK" w:hAnsi="宋体" w:eastAsia="方正小标宋_GBK"/>
          <w:sz w:val="44"/>
          <w:szCs w:val="44"/>
        </w:rPr>
      </w:pPr>
      <w:r>
        <w:rPr>
          <w:rFonts w:hint="eastAsia" w:ascii="方正小标宋_GBK" w:hAnsi="宋体" w:eastAsia="方正小标宋_GBK"/>
          <w:sz w:val="44"/>
          <w:szCs w:val="44"/>
        </w:rPr>
        <w:t>绩效自评报告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hAnsi="宋体"/>
          <w:sz w:val="32"/>
          <w:szCs w:val="32"/>
          <w:lang w:val="en-US" w:eastAsia="zh-CN"/>
        </w:rPr>
      </w:pPr>
      <w:r>
        <w:rPr>
          <w:rFonts w:hint="eastAsia" w:ascii="楷体_GB2312" w:hAnsi="宋体" w:eastAsia="楷体_GB2312"/>
          <w:b w:val="0"/>
          <w:bCs/>
          <w:sz w:val="32"/>
          <w:szCs w:val="32"/>
        </w:rPr>
        <w:t>（一）总体情况。</w:t>
      </w:r>
      <w:r>
        <w:rPr>
          <w:rFonts w:hint="eastAsia" w:ascii="仿宋_GB2312" w:hAnsi="宋体" w:eastAsia="仿宋_GB2312"/>
          <w:sz w:val="32"/>
          <w:szCs w:val="32"/>
        </w:rPr>
        <w:t>本部门</w:t>
      </w:r>
      <w:r>
        <w:rPr>
          <w:rFonts w:hint="eastAsia" w:hAnsi="宋体"/>
          <w:sz w:val="32"/>
          <w:szCs w:val="32"/>
          <w:lang w:eastAsia="zh-CN"/>
        </w:rPr>
        <w:t>主要负责全区牵头推进新型城镇化战略实施，城市建设、城市管理、</w:t>
      </w:r>
      <w:r>
        <w:rPr>
          <w:rFonts w:hint="eastAsia" w:ascii="仿宋" w:hAnsi="仿宋" w:eastAsia="仿宋" w:cs="仿宋"/>
          <w:sz w:val="32"/>
          <w:szCs w:val="32"/>
        </w:rPr>
        <w:t>建筑业、村镇建设、市政公用事业、住房保障、燃气、</w:t>
      </w:r>
      <w:r>
        <w:rPr>
          <w:rFonts w:hint="eastAsia" w:ascii="仿宋" w:hAnsi="仿宋" w:eastAsia="仿宋" w:cs="仿宋"/>
          <w:sz w:val="32"/>
          <w:szCs w:val="32"/>
          <w:lang w:eastAsia="zh-CN"/>
        </w:rPr>
        <w:t>指导和管理</w:t>
      </w:r>
      <w:r>
        <w:rPr>
          <w:rFonts w:hint="eastAsia" w:ascii="仿宋" w:hAnsi="仿宋" w:eastAsia="仿宋" w:cs="仿宋"/>
          <w:sz w:val="32"/>
          <w:szCs w:val="32"/>
        </w:rPr>
        <w:t>建筑活动、建设工程招标投标等工作。</w:t>
      </w:r>
      <w:r>
        <w:rPr>
          <w:rFonts w:hint="eastAsia" w:ascii="仿宋" w:hAnsi="仿宋" w:eastAsia="仿宋" w:cs="仿宋"/>
          <w:sz w:val="32"/>
          <w:szCs w:val="32"/>
          <w:lang w:eastAsia="zh-CN"/>
        </w:rPr>
        <w:t>内设机构10个：综合处、建设工程管理处、城乡管理处、房屋与物业管理处、水务交通处、建设工程招投标管理办公室、建设工程质量安全监督站、房屋征收中心、市政建设服务中心、企业管理处。截至2021年底，城建局及下属事业单位人员编制共有257人，其中行政编制9人，事业编制9人，人事代理及其他人员239人。</w:t>
      </w:r>
      <w:r>
        <w:rPr>
          <w:rFonts w:hint="eastAsia" w:ascii="仿宋" w:hAnsi="仿宋" w:eastAsia="仿宋" w:cs="仿宋"/>
          <w:sz w:val="32"/>
          <w:szCs w:val="32"/>
          <w:lang w:val="en-US" w:eastAsia="zh-CN"/>
        </w:rPr>
        <w:t>2021</w:t>
      </w:r>
      <w:r>
        <w:rPr>
          <w:rFonts w:hint="eastAsia" w:ascii="仿宋_GB2312" w:hAnsi="宋体" w:eastAsia="仿宋_GB2312"/>
          <w:sz w:val="32"/>
          <w:szCs w:val="32"/>
        </w:rPr>
        <w:t>年度预算安排</w:t>
      </w:r>
      <w:r>
        <w:rPr>
          <w:rFonts w:hint="eastAsia" w:hAnsi="宋体"/>
          <w:sz w:val="32"/>
          <w:szCs w:val="32"/>
          <w:lang w:eastAsia="zh-CN"/>
        </w:rPr>
        <w:t>总体支出</w:t>
      </w:r>
      <w:r>
        <w:rPr>
          <w:rFonts w:hint="eastAsia" w:hAnsi="宋体"/>
          <w:sz w:val="32"/>
          <w:szCs w:val="32"/>
          <w:lang w:val="en-US" w:eastAsia="zh-CN"/>
        </w:rPr>
        <w:t>168317.51万元，</w:t>
      </w:r>
      <w:r>
        <w:rPr>
          <w:rFonts w:hint="eastAsia" w:hAnsi="宋体"/>
          <w:sz w:val="32"/>
          <w:szCs w:val="32"/>
          <w:lang w:eastAsia="zh-CN"/>
        </w:rPr>
        <w:t>实际支出</w:t>
      </w:r>
      <w:r>
        <w:rPr>
          <w:rFonts w:hint="eastAsia" w:hAnsi="宋体"/>
          <w:sz w:val="32"/>
          <w:szCs w:val="32"/>
          <w:lang w:val="en-US" w:eastAsia="zh-CN"/>
        </w:rPr>
        <w:t>89431.27</w:t>
      </w:r>
      <w:r>
        <w:rPr>
          <w:rFonts w:hint="eastAsia" w:hAnsi="宋体"/>
          <w:sz w:val="32"/>
          <w:szCs w:val="32"/>
          <w:lang w:eastAsia="zh-CN"/>
        </w:rPr>
        <w:t>万元，其中：人员经费预算安排</w:t>
      </w:r>
      <w:r>
        <w:rPr>
          <w:rFonts w:hint="eastAsia" w:hAnsi="宋体"/>
          <w:sz w:val="32"/>
          <w:szCs w:val="32"/>
          <w:lang w:val="en-US" w:eastAsia="zh-CN"/>
        </w:rPr>
        <w:t>843.67万元，实际支出856.39万元</w:t>
      </w:r>
      <w:r>
        <w:rPr>
          <w:rFonts w:hint="eastAsia" w:hAnsi="宋体"/>
          <w:sz w:val="32"/>
          <w:szCs w:val="32"/>
          <w:lang w:eastAsia="zh-CN"/>
        </w:rPr>
        <w:t>；正常经费预算安排</w:t>
      </w:r>
      <w:r>
        <w:rPr>
          <w:rFonts w:hint="eastAsia" w:hAnsi="宋体"/>
          <w:sz w:val="32"/>
          <w:szCs w:val="32"/>
          <w:lang w:val="en-US" w:eastAsia="zh-CN"/>
        </w:rPr>
        <w:t>39.62万元，实际支出26.23万元</w:t>
      </w:r>
      <w:r>
        <w:rPr>
          <w:rFonts w:hint="eastAsia" w:hAnsi="宋体"/>
          <w:sz w:val="32"/>
          <w:szCs w:val="32"/>
          <w:lang w:eastAsia="zh-CN"/>
        </w:rPr>
        <w:t>；本部门</w:t>
      </w:r>
      <w:r>
        <w:rPr>
          <w:rFonts w:hint="eastAsia" w:hAnsi="宋体"/>
          <w:sz w:val="32"/>
          <w:szCs w:val="32"/>
          <w:lang w:val="en-US" w:eastAsia="zh-CN"/>
        </w:rPr>
        <w:t>2021年度预算安排68个专项</w:t>
      </w:r>
      <w:r>
        <w:rPr>
          <w:rFonts w:hint="eastAsia" w:ascii="仿宋_GB2312" w:hAnsi="宋体" w:eastAsia="仿宋_GB2312"/>
          <w:sz w:val="32"/>
          <w:szCs w:val="32"/>
        </w:rPr>
        <w:t>项目</w:t>
      </w:r>
      <w:r>
        <w:rPr>
          <w:rFonts w:hint="eastAsia" w:hAnsi="宋体"/>
          <w:sz w:val="32"/>
          <w:szCs w:val="32"/>
          <w:lang w:eastAsia="zh-CN"/>
        </w:rPr>
        <w:t>，其中中央专项转移支付资金</w:t>
      </w:r>
      <w:r>
        <w:rPr>
          <w:rFonts w:hint="eastAsia" w:hAnsi="宋体"/>
          <w:sz w:val="32"/>
          <w:szCs w:val="32"/>
          <w:lang w:val="en-US" w:eastAsia="zh-CN"/>
        </w:rPr>
        <w:t>3个，预算金额104.12万元；</w:t>
      </w:r>
      <w:r>
        <w:rPr>
          <w:rFonts w:hint="eastAsia" w:ascii="仿宋_GB2312" w:hAnsi="宋体" w:eastAsia="仿宋_GB2312"/>
          <w:sz w:val="32"/>
          <w:szCs w:val="32"/>
        </w:rPr>
        <w:t>省</w:t>
      </w:r>
      <w:r>
        <w:rPr>
          <w:rFonts w:hint="eastAsia" w:ascii="仿宋_GB2312" w:hAnsi="宋体" w:eastAsia="仿宋_GB2312"/>
          <w:sz w:val="32"/>
          <w:szCs w:val="32"/>
          <w:lang w:eastAsia="zh-CN"/>
        </w:rPr>
        <w:t>市区</w:t>
      </w:r>
      <w:r>
        <w:rPr>
          <w:rFonts w:hint="eastAsia" w:ascii="仿宋_GB2312" w:hAnsi="宋体" w:eastAsia="仿宋_GB2312"/>
          <w:sz w:val="32"/>
          <w:szCs w:val="32"/>
        </w:rPr>
        <w:t>预算安排项目</w:t>
      </w:r>
      <w:r>
        <w:rPr>
          <w:rFonts w:hint="eastAsia" w:hAnsi="宋体"/>
          <w:sz w:val="32"/>
          <w:szCs w:val="32"/>
          <w:lang w:val="en-US" w:eastAsia="zh-CN"/>
        </w:rPr>
        <w:t>65个，预算金额16733.01万元；</w:t>
      </w:r>
      <w:r>
        <w:rPr>
          <w:rFonts w:hint="eastAsia" w:hAnsi="宋体"/>
          <w:sz w:val="32"/>
          <w:szCs w:val="32"/>
          <w:lang w:eastAsia="zh-CN"/>
        </w:rPr>
        <w:t>共计</w:t>
      </w:r>
      <w:r>
        <w:rPr>
          <w:rFonts w:hint="eastAsia" w:hAnsi="宋体"/>
          <w:sz w:val="32"/>
          <w:szCs w:val="32"/>
          <w:lang w:val="en-US" w:eastAsia="zh-CN"/>
        </w:rPr>
        <w:t>167434.22万元。其中包含一般公共预算拨款7325.4万元，基金预算拨款160108.82万元。本部门2021年度预期绩效目标为概括计划期内的总体产出、效果和满意度指标，对本年度项目进行了细化和量化。本年度项目支出88548.65万元，其中本级项目支出63个，支出48584.74万元；上级专项转移项目12个，支出34652.31万元；上级一般转移支付项目7个，支出2211.6万元。</w:t>
      </w:r>
    </w:p>
    <w:p>
      <w:pPr>
        <w:numPr>
          <w:ilvl w:val="0"/>
          <w:numId w:val="0"/>
        </w:numPr>
        <w:spacing w:before="156" w:beforeLines="50" w:after="156" w:afterLines="50" w:line="580" w:lineRule="exact"/>
        <w:ind w:firstLine="640" w:firstLineChars="200"/>
        <w:rPr>
          <w:rFonts w:hint="eastAsia" w:ascii="黑体" w:hAnsi="黑体" w:eastAsia="黑体" w:cs="黑体"/>
          <w:sz w:val="32"/>
          <w:szCs w:val="32"/>
        </w:rPr>
      </w:pPr>
      <w:r>
        <w:rPr>
          <w:rFonts w:hint="eastAsia" w:ascii="黑体" w:hAnsi="黑体" w:eastAsia="黑体" w:cs="黑体"/>
          <w:b w:val="0"/>
          <w:bCs/>
          <w:sz w:val="32"/>
          <w:szCs w:val="32"/>
        </w:rPr>
        <w:t>总体绩效目标</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2021年，在高新区党工委、管委会的正确领导下，我局紧紧围绕城市建设发展这条主线</w:t>
      </w:r>
      <w:r>
        <w:rPr>
          <w:rFonts w:hint="eastAsia" w:ascii="仿宋" w:hAnsi="仿宋" w:eastAsia="仿宋" w:cs="仿宋"/>
          <w:sz w:val="32"/>
          <w:szCs w:val="32"/>
          <w:lang w:val="en-US" w:eastAsia="zh-Hans"/>
        </w:rPr>
        <w:t>，</w:t>
      </w:r>
      <w:r>
        <w:rPr>
          <w:rFonts w:hint="eastAsia" w:ascii="仿宋" w:hAnsi="仿宋" w:eastAsia="仿宋" w:cs="仿宋"/>
          <w:sz w:val="32"/>
          <w:szCs w:val="32"/>
          <w:lang w:val="en-US" w:eastAsia="zh-CN"/>
        </w:rPr>
        <w:t>强力推进基础设施和项目建设，大力提升城市建设管理水平，进一步完善城市功能，有效改善城市形象</w:t>
      </w:r>
      <w:r>
        <w:rPr>
          <w:rFonts w:hint="eastAsia" w:ascii="仿宋" w:hAnsi="仿宋" w:eastAsia="仿宋" w:cs="仿宋"/>
          <w:sz w:val="32"/>
          <w:szCs w:val="32"/>
          <w:lang w:val="en-US" w:eastAsia="zh-Hans"/>
        </w:rPr>
        <w:t>，</w:t>
      </w:r>
      <w:r>
        <w:rPr>
          <w:rFonts w:hint="eastAsia" w:ascii="仿宋" w:hAnsi="仿宋" w:eastAsia="仿宋" w:cs="仿宋"/>
          <w:sz w:val="32"/>
          <w:szCs w:val="32"/>
          <w:lang w:val="en-US" w:eastAsia="zh-CN"/>
        </w:rPr>
        <w:t>为推动高新区更快更好发展、建设和谐高新、美丽高新而团结奋斗。</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部门职责1：推进城镇化建设</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导推进开发区建设，推进小城镇和集镇人居环境改善，指导国家级重点镇及省级重点镇的建设；做好居住水平、产业聚集、风貌特色、综合管理、城建投融资等指导工作，加快城市建设投融资体制改革，全面推进开发区建设上水平；协调和指导推进城镇化工作。</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部门职责2：城市园林绿化建设和管理</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做好城市园林绿地建设，城市园林绿地管理与维护。开展城市园林绿化工程设计，改善城市环境。提高道路、绿地管理水平。</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部门职责3：市政道路施工养护、维修和应急管理</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市政道路设施日常小修小补养护、维修和应急管理，道路挖掘修复管理，保障城市道路平整畅通。</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部门职责4：住建系统综合业务管理和机关综合事务管理</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提升住建系统行业信息化水平，保障机关办公网络、门户网站及各类业务系统安全稳定运行；加大信息宣传力度，创造良好舆论氛围。规范审批行为，推进政务公开，增加服务意识，提高工作效率。</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部门职责5：气代煤工作</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组织各镇（办事处）结合燃气施工单位对“气代煤”项目实施村进行管网建设、安装壁挂炉、将壁挂炉与燃气管线和采暖设备联通，达到冬季取暖效果。</w:t>
      </w:r>
    </w:p>
    <w:p>
      <w:pPr>
        <w:numPr>
          <w:ilvl w:val="0"/>
          <w:numId w:val="0"/>
        </w:numPr>
        <w:spacing w:before="156" w:beforeLines="50" w:after="156" w:afterLines="50"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部门职责6：生活垃圾分类工作</w:t>
      </w:r>
    </w:p>
    <w:p>
      <w:pPr>
        <w:numPr>
          <w:ilvl w:val="0"/>
          <w:numId w:val="0"/>
        </w:numPr>
        <w:spacing w:before="156" w:beforeLines="50" w:after="156" w:afterLines="50" w:line="580" w:lineRule="exact"/>
        <w:ind w:firstLine="640" w:firstLineChars="200"/>
        <w:rPr>
          <w:rFonts w:hint="default" w:ascii="仿宋_GB2312" w:eastAsia="仿宋_GB2312"/>
          <w:sz w:val="32"/>
          <w:szCs w:val="32"/>
          <w:lang w:val="en-US" w:eastAsia="zh-CN"/>
        </w:rPr>
      </w:pPr>
      <w:r>
        <w:rPr>
          <w:rFonts w:hint="eastAsia" w:ascii="仿宋" w:hAnsi="仿宋" w:eastAsia="仿宋" w:cs="仿宋"/>
          <w:sz w:val="32"/>
          <w:szCs w:val="32"/>
          <w:lang w:val="en-US" w:eastAsia="zh-CN"/>
        </w:rPr>
        <w:t>成立领导小组，专门同志负责生活垃圾分类工作，明确工作时间节点，细化责任单位、责任范围，加快推进生活垃圾分类工作，改善人居环境，推动绿色发展。</w:t>
      </w:r>
    </w:p>
    <w:p>
      <w:pPr>
        <w:spacing w:before="156" w:beforeLines="50" w:after="156" w:afterLines="50" w:line="580" w:lineRule="exact"/>
        <w:ind w:firstLine="629"/>
        <w:rPr>
          <w:rFonts w:hint="eastAsia" w:ascii="黑体" w:hAnsi="黑体" w:eastAsia="黑体" w:cs="黑体"/>
          <w:sz w:val="32"/>
          <w:szCs w:val="32"/>
        </w:rPr>
      </w:pPr>
      <w:r>
        <w:rPr>
          <w:rFonts w:hint="eastAsia" w:ascii="黑体" w:hAnsi="黑体" w:eastAsia="黑体" w:cs="黑体"/>
          <w:sz w:val="32"/>
          <w:szCs w:val="32"/>
        </w:rPr>
        <w:t>分项绩效目标</w:t>
      </w:r>
    </w:p>
    <w:p>
      <w:pPr>
        <w:numPr>
          <w:ilvl w:val="0"/>
          <w:numId w:val="1"/>
        </w:numPr>
        <w:spacing w:line="580" w:lineRule="exact"/>
        <w:ind w:firstLine="63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推进城镇化建设</w:t>
      </w:r>
    </w:p>
    <w:p>
      <w:pPr>
        <w:spacing w:line="580" w:lineRule="exact"/>
        <w:ind w:firstLine="63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绩效</w:t>
      </w:r>
      <w:r>
        <w:rPr>
          <w:rFonts w:hint="eastAsia" w:ascii="仿宋_GB2312" w:hAnsi="仿宋_GB2312" w:eastAsia="仿宋_GB2312" w:cs="仿宋_GB2312"/>
          <w:b/>
          <w:bCs/>
          <w:sz w:val="32"/>
          <w:szCs w:val="32"/>
          <w:lang w:eastAsia="zh-CN"/>
        </w:rPr>
        <w:t>目标</w:t>
      </w:r>
      <w:r>
        <w:rPr>
          <w:rFonts w:hint="eastAsia" w:ascii="仿宋_GB2312" w:hAnsi="仿宋_GB2312" w:eastAsia="仿宋_GB2312" w:cs="仿宋_GB2312"/>
          <w:b/>
          <w:bCs/>
          <w:sz w:val="32"/>
          <w:szCs w:val="32"/>
        </w:rPr>
        <w:t>：</w:t>
      </w:r>
      <w:r>
        <w:rPr>
          <w:rFonts w:hint="eastAsia" w:ascii="仿宋_GB2312" w:hAnsi="仿宋_GB2312" w:eastAsia="仿宋_GB2312" w:cs="仿宋_GB2312"/>
          <w:b w:val="0"/>
          <w:bCs/>
          <w:sz w:val="32"/>
          <w:szCs w:val="32"/>
        </w:rPr>
        <w:t>继续推进城中村改造各项工作</w:t>
      </w:r>
      <w:r>
        <w:rPr>
          <w:rFonts w:hint="eastAsia" w:ascii="仿宋_GB2312" w:hAnsi="仿宋_GB2312" w:eastAsia="仿宋_GB2312" w:cs="仿宋_GB2312"/>
          <w:b w:val="0"/>
          <w:bCs/>
          <w:sz w:val="32"/>
          <w:szCs w:val="32"/>
          <w:lang w:eastAsia="zh-CN"/>
        </w:rPr>
        <w:t>。</w:t>
      </w:r>
    </w:p>
    <w:p>
      <w:pPr>
        <w:spacing w:line="580" w:lineRule="exact"/>
        <w:ind w:firstLine="63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eastAsia="zh-CN"/>
        </w:rPr>
        <w:t>绩效指标：</w:t>
      </w:r>
      <w:r>
        <w:rPr>
          <w:rFonts w:hint="eastAsia" w:ascii="仿宋_GB2312" w:hAnsi="仿宋_GB2312" w:eastAsia="仿宋_GB2312" w:cs="仿宋_GB2312"/>
          <w:b w:val="0"/>
          <w:bCs w:val="0"/>
          <w:sz w:val="32"/>
          <w:szCs w:val="32"/>
          <w:lang w:eastAsia="zh-CN"/>
        </w:rPr>
        <w:t>继续推进瓦官庄、孙家庄平改项目建设，完善建设手续，其中瓦官庄村民回迁房至年底单体完工，同步外网施工；孙家庄村民回迁房达到主体封顶，二次结构砌筑完成，具备主体认证的条件。推进新城子平改项目建设，确保17栋村民回迁房在6月底具备交付条件，加快后期开工的3栋村民回迁房建设进程并配合街道办办理回迁房交付。协调、督导马家屯平改项目开发企业，配合街道办适时办理回迁房交付；督导许鄄子平改项目，配合街道办完成村民回迁房交付。</w:t>
      </w:r>
    </w:p>
    <w:p>
      <w:pPr>
        <w:spacing w:line="580" w:lineRule="exact"/>
        <w:ind w:firstLine="63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（二）城市园林绿化建设和管理</w:t>
      </w:r>
    </w:p>
    <w:p>
      <w:pPr>
        <w:spacing w:line="580" w:lineRule="exact"/>
        <w:ind w:firstLine="63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绩效目标：</w:t>
      </w:r>
      <w:r>
        <w:rPr>
          <w:rFonts w:hint="eastAsia" w:ascii="仿宋_GB2312" w:hAnsi="仿宋_GB2312" w:eastAsia="仿宋_GB2312" w:cs="仿宋_GB2312"/>
          <w:b w:val="0"/>
          <w:bCs w:val="0"/>
          <w:sz w:val="32"/>
          <w:szCs w:val="32"/>
        </w:rPr>
        <w:t>继续推进中心区、京唐智慧港</w:t>
      </w:r>
      <w:r>
        <w:rPr>
          <w:rFonts w:hint="eastAsia" w:ascii="仿宋_GB2312" w:hAnsi="仿宋_GB2312" w:eastAsia="仿宋_GB2312" w:cs="仿宋_GB2312"/>
          <w:b w:val="0"/>
          <w:bCs w:val="0"/>
          <w:sz w:val="32"/>
          <w:szCs w:val="32"/>
          <w:lang w:eastAsia="zh-CN"/>
        </w:rPr>
        <w:t>绿化景观建设</w:t>
      </w:r>
    </w:p>
    <w:p>
      <w:pPr>
        <w:spacing w:line="580" w:lineRule="exact"/>
        <w:ind w:firstLine="63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rPr>
        <w:t>绩效指标：</w:t>
      </w:r>
      <w:r>
        <w:rPr>
          <w:rFonts w:hint="eastAsia" w:ascii="仿宋_GB2312" w:hAnsi="仿宋_GB2312" w:eastAsia="仿宋_GB2312" w:cs="仿宋_GB2312"/>
          <w:b w:val="0"/>
          <w:bCs w:val="0"/>
          <w:sz w:val="32"/>
          <w:szCs w:val="32"/>
          <w:lang w:eastAsia="zh-CN"/>
        </w:rPr>
        <w:t>京唐智慧港区域建成道路绿化，主城区创新大道、庆北道等</w:t>
      </w:r>
      <w:r>
        <w:rPr>
          <w:rFonts w:hint="eastAsia" w:ascii="仿宋_GB2312" w:hAnsi="仿宋_GB2312" w:eastAsia="仿宋_GB2312" w:cs="仿宋_GB2312"/>
          <w:b w:val="0"/>
          <w:bCs w:val="0"/>
          <w:sz w:val="32"/>
          <w:szCs w:val="32"/>
          <w:lang w:val="en-US" w:eastAsia="zh-CN"/>
        </w:rPr>
        <w:t>7条道路于2021年12月底前完成绿化景观建设。</w:t>
      </w:r>
    </w:p>
    <w:p>
      <w:pPr>
        <w:spacing w:line="580" w:lineRule="exact"/>
        <w:ind w:firstLine="63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（三）市政道路施工养护、维修和应急管理</w:t>
      </w:r>
    </w:p>
    <w:p>
      <w:pPr>
        <w:spacing w:line="580" w:lineRule="exact"/>
        <w:ind w:firstLine="63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绩效目标：</w:t>
      </w:r>
      <w:r>
        <w:rPr>
          <w:rFonts w:hint="eastAsia" w:ascii="仿宋_GB2312" w:hAnsi="仿宋_GB2312" w:eastAsia="仿宋_GB2312" w:cs="仿宋_GB2312"/>
          <w:b w:val="0"/>
          <w:bCs w:val="0"/>
          <w:sz w:val="32"/>
          <w:szCs w:val="32"/>
        </w:rPr>
        <w:t>继续推进中心区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京唐智慧港市政基础设施建设</w:t>
      </w:r>
      <w:r>
        <w:rPr>
          <w:rFonts w:hint="eastAsia" w:ascii="仿宋_GB2312" w:hAnsi="仿宋_GB2312" w:eastAsia="仿宋_GB2312" w:cs="仿宋_GB2312"/>
          <w:b w:val="0"/>
          <w:bCs w:val="0"/>
          <w:sz w:val="32"/>
          <w:szCs w:val="32"/>
          <w:lang w:eastAsia="zh-CN"/>
        </w:rPr>
        <w:t>。</w:t>
      </w:r>
    </w:p>
    <w:p>
      <w:pPr>
        <w:spacing w:line="580" w:lineRule="exact"/>
        <w:ind w:firstLine="63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绩效指标：</w:t>
      </w:r>
      <w:r>
        <w:rPr>
          <w:rFonts w:hint="eastAsia" w:ascii="仿宋_GB2312" w:hAnsi="仿宋_GB2312" w:eastAsia="仿宋_GB2312" w:cs="仿宋_GB2312"/>
          <w:b w:val="0"/>
          <w:bCs w:val="0"/>
          <w:sz w:val="32"/>
          <w:szCs w:val="32"/>
        </w:rPr>
        <w:t>1号路、同济道、科维街、创新大道、规划道路7、支路1计划明年内全部完工</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PPP项目纬六路、经二路计划于2021年12月底前全部完工</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财政投资的经十三路、穿京唐高铁电缆隧道工程计划于2021年12月底前完工。</w:t>
      </w:r>
    </w:p>
    <w:p>
      <w:pPr>
        <w:spacing w:line="580" w:lineRule="exact"/>
        <w:ind w:firstLine="63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）住建系统综合业务管理和机关综合事务管理</w:t>
      </w:r>
    </w:p>
    <w:p>
      <w:pPr>
        <w:spacing w:line="580" w:lineRule="exact"/>
        <w:ind w:firstLine="63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绩效目标：</w:t>
      </w:r>
      <w:r>
        <w:rPr>
          <w:rFonts w:hint="eastAsia" w:ascii="仿宋_GB2312" w:hAnsi="仿宋_GB2312" w:eastAsia="仿宋_GB2312" w:cs="仿宋_GB2312"/>
          <w:b w:val="0"/>
          <w:bCs w:val="0"/>
          <w:sz w:val="32"/>
          <w:szCs w:val="32"/>
        </w:rPr>
        <w:t>加大工程监管力度，促进辖区建筑市场健康发展</w:t>
      </w:r>
      <w:r>
        <w:rPr>
          <w:rFonts w:hint="eastAsia" w:ascii="仿宋_GB2312" w:hAnsi="仿宋_GB2312" w:eastAsia="仿宋_GB2312" w:cs="仿宋_GB2312"/>
          <w:b w:val="0"/>
          <w:bCs w:val="0"/>
          <w:sz w:val="32"/>
          <w:szCs w:val="32"/>
          <w:lang w:eastAsia="zh-CN"/>
        </w:rPr>
        <w:t>。</w:t>
      </w:r>
    </w:p>
    <w:p>
      <w:pPr>
        <w:spacing w:line="580" w:lineRule="exact"/>
        <w:ind w:firstLine="63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绩效指标：</w:t>
      </w:r>
      <w:r>
        <w:rPr>
          <w:rFonts w:hint="eastAsia" w:ascii="仿宋_GB2312" w:hAnsi="仿宋_GB2312" w:eastAsia="仿宋_GB2312" w:cs="仿宋_GB2312"/>
          <w:b w:val="0"/>
          <w:bCs w:val="0"/>
          <w:sz w:val="32"/>
          <w:szCs w:val="32"/>
        </w:rPr>
        <w:t>建设智慧工地管理平台，加大工程质量监督力度，实现对全区重点建设项目的全过程动态监管。</w:t>
      </w:r>
    </w:p>
    <w:p>
      <w:pPr>
        <w:spacing w:line="580" w:lineRule="exact"/>
        <w:ind w:firstLine="63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五</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开展气代煤工作</w:t>
      </w:r>
    </w:p>
    <w:p>
      <w:pPr>
        <w:spacing w:line="580" w:lineRule="exact"/>
        <w:ind w:firstLine="63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绩效目标：</w:t>
      </w:r>
      <w:r>
        <w:rPr>
          <w:rFonts w:hint="eastAsia" w:ascii="仿宋_GB2312" w:hAnsi="仿宋_GB2312" w:eastAsia="仿宋_GB2312" w:cs="仿宋_GB2312"/>
          <w:b w:val="0"/>
          <w:bCs w:val="0"/>
          <w:sz w:val="32"/>
          <w:szCs w:val="32"/>
          <w:lang w:eastAsia="zh-CN"/>
        </w:rPr>
        <w:t>保障村民清洁取暖。</w:t>
      </w:r>
    </w:p>
    <w:p>
      <w:pPr>
        <w:spacing w:line="580" w:lineRule="exact"/>
        <w:ind w:firstLine="63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绩效指标：</w:t>
      </w:r>
      <w:r>
        <w:rPr>
          <w:rFonts w:hint="eastAsia" w:ascii="仿宋_GB2312" w:hAnsi="仿宋_GB2312" w:eastAsia="仿宋_GB2312" w:cs="仿宋_GB2312"/>
          <w:b w:val="0"/>
          <w:bCs w:val="0"/>
          <w:sz w:val="32"/>
          <w:szCs w:val="32"/>
          <w:lang w:eastAsia="zh-CN"/>
        </w:rPr>
        <w:t>全区</w:t>
      </w:r>
      <w:r>
        <w:rPr>
          <w:rFonts w:hint="eastAsia" w:ascii="仿宋_GB2312" w:hAnsi="仿宋_GB2312" w:eastAsia="仿宋_GB2312" w:cs="仿宋_GB2312"/>
          <w:b w:val="0"/>
          <w:bCs w:val="0"/>
          <w:sz w:val="32"/>
          <w:szCs w:val="32"/>
          <w:lang w:val="en-US" w:eastAsia="zh-CN"/>
        </w:rPr>
        <w:t>3个镇办39个气代煤改造村27764气代煤改造户全部实现冬季清洁取暖。</w:t>
      </w:r>
    </w:p>
    <w:p>
      <w:pPr>
        <w:numPr>
          <w:ilvl w:val="0"/>
          <w:numId w:val="2"/>
        </w:numPr>
        <w:spacing w:line="580" w:lineRule="exact"/>
        <w:ind w:firstLine="63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生活垃圾分类工作</w:t>
      </w:r>
    </w:p>
    <w:p>
      <w:pPr>
        <w:numPr>
          <w:ilvl w:val="0"/>
          <w:numId w:val="0"/>
        </w:numPr>
        <w:spacing w:line="58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绩效目标：</w:t>
      </w:r>
      <w:r>
        <w:rPr>
          <w:rFonts w:hint="eastAsia" w:ascii="仿宋_GB2312" w:hAnsi="仿宋_GB2312" w:eastAsia="仿宋_GB2312" w:cs="仿宋_GB2312"/>
          <w:b w:val="0"/>
          <w:bCs w:val="0"/>
          <w:sz w:val="32"/>
          <w:szCs w:val="32"/>
          <w:lang w:val="en-US" w:eastAsia="zh-CN"/>
        </w:rPr>
        <w:t>加快推进生活垃圾分类工作，改善人居环境，推动绿色发展。</w:t>
      </w:r>
    </w:p>
    <w:p>
      <w:pPr>
        <w:numPr>
          <w:ilvl w:val="0"/>
          <w:numId w:val="0"/>
        </w:numPr>
        <w:spacing w:line="58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绩效指标：</w:t>
      </w:r>
      <w:r>
        <w:rPr>
          <w:rFonts w:hint="eastAsia" w:ascii="仿宋_GB2312" w:hAnsi="仿宋_GB2312" w:eastAsia="仿宋_GB2312" w:cs="仿宋_GB2312"/>
          <w:b w:val="0"/>
          <w:bCs w:val="0"/>
          <w:sz w:val="32"/>
          <w:szCs w:val="32"/>
          <w:lang w:val="en-US" w:eastAsia="zh-CN"/>
        </w:rPr>
        <w:t>2021年实现学校、医院、机关企事业单位、公共场所等公共机构垃圾分类全覆盖；街道（办事处）全域建成生活垃圾分类示范片区。</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30" w:firstLineChars="0"/>
        <w:textAlignment w:val="auto"/>
        <w:rPr>
          <w:rFonts w:hint="eastAsia" w:hAnsi="宋体" w:cs="Times New Roman"/>
          <w:bCs/>
          <w:sz w:val="32"/>
          <w:szCs w:val="32"/>
          <w:lang w:eastAsia="zh-CN"/>
        </w:rPr>
      </w:pPr>
      <w:r>
        <w:rPr>
          <w:rFonts w:hint="eastAsia" w:ascii="楷体_GB2312" w:hAnsi="宋体" w:eastAsia="楷体_GB2312" w:cs="Times New Roman"/>
          <w:b w:val="0"/>
          <w:bCs/>
          <w:sz w:val="32"/>
          <w:szCs w:val="32"/>
        </w:rPr>
        <w:t>具体情况。</w:t>
      </w:r>
      <w:r>
        <w:rPr>
          <w:rFonts w:hint="eastAsia" w:hAnsi="宋体" w:cs="Times New Roman"/>
          <w:bCs/>
          <w:sz w:val="32"/>
          <w:szCs w:val="32"/>
          <w:lang w:eastAsia="zh-CN"/>
        </w:rPr>
        <w:t>对本部门项目进行简要介绍，包括主要内容和用途（主要解决的问题）、资金来源与预算安排、产出指标和效果指标设定情况及设定依据。</w:t>
      </w:r>
    </w:p>
    <w:p>
      <w:pPr>
        <w:numPr>
          <w:ilvl w:val="0"/>
          <w:numId w:val="3"/>
        </w:numPr>
        <w:adjustRightInd w:val="0"/>
        <w:snapToGrid w:val="0"/>
        <w:spacing w:line="580" w:lineRule="exact"/>
        <w:ind w:left="-10" w:leftChars="0" w:firstLine="64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绿化租地费</w:t>
      </w:r>
      <w:r>
        <w:rPr>
          <w:rFonts w:hint="eastAsia" w:ascii="仿宋_GB2312" w:hAnsi="仿宋_GB2312" w:eastAsia="仿宋_GB2312" w:cs="仿宋_GB2312"/>
          <w:sz w:val="32"/>
          <w:szCs w:val="32"/>
        </w:rPr>
        <w:t>项目自评综述：根据年初设定的绩效目标，项目绩效自评得分为</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1022.2</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1020.67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99.85%</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通过项目实施，完成了年初设定的各项绩效目标，完成了唐山市道路美化任务，按时发放补助资金，维护社会稳定，未发现问题。</w:t>
      </w:r>
    </w:p>
    <w:p>
      <w:pPr>
        <w:numPr>
          <w:ilvl w:val="0"/>
          <w:numId w:val="3"/>
        </w:numPr>
        <w:adjustRightInd w:val="0"/>
        <w:snapToGrid w:val="0"/>
        <w:spacing w:line="580" w:lineRule="exact"/>
        <w:ind w:left="-10" w:leftChars="0" w:firstLine="64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经七路（纬三路</w:t>
      </w:r>
      <w:r>
        <w:rPr>
          <w:rFonts w:hint="eastAsia" w:ascii="仿宋_GB2312" w:hAnsi="仿宋_GB2312" w:eastAsia="仿宋_GB2312" w:cs="仿宋_GB2312"/>
          <w:sz w:val="32"/>
          <w:szCs w:val="32"/>
          <w:lang w:val="en-US" w:eastAsia="zh-CN"/>
        </w:rPr>
        <w:t>-纬五路</w:t>
      </w:r>
      <w:r>
        <w:rPr>
          <w:rFonts w:hint="eastAsia" w:ascii="仿宋_GB2312" w:hAnsi="仿宋_GB2312" w:eastAsia="仿宋_GB2312" w:cs="仿宋_GB2312"/>
          <w:sz w:val="32"/>
          <w:szCs w:val="32"/>
          <w:lang w:eastAsia="zh-CN"/>
        </w:rPr>
        <w:t>）工程及前期费项目自评综述：</w:t>
      </w:r>
      <w:r>
        <w:rPr>
          <w:rFonts w:hint="eastAsia" w:ascii="仿宋_GB2312" w:hAnsi="仿宋_GB2312" w:eastAsia="仿宋_GB2312" w:cs="仿宋_GB2312"/>
          <w:sz w:val="32"/>
          <w:szCs w:val="32"/>
        </w:rPr>
        <w:t>根据年初设定的绩效目标，项目绩效自评得分为</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150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90.82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60.55%</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通过项目实施，完成了年初设定的各项绩效目标，完成了道路、给排水、照明、交通工程，为震安科技项目提供配套服务，未发现问题。</w:t>
      </w:r>
    </w:p>
    <w:p>
      <w:pPr>
        <w:pStyle w:val="2"/>
        <w:numPr>
          <w:ilvl w:val="0"/>
          <w:numId w:val="3"/>
        </w:numPr>
        <w:ind w:left="-10" w:leftChars="0" w:firstLine="64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京唐智慧港九条道路电力排管工程</w:t>
      </w:r>
      <w:r>
        <w:rPr>
          <w:rFonts w:hint="eastAsia" w:ascii="仿宋_GB2312" w:hAnsi="仿宋_GB2312" w:eastAsia="仿宋_GB2312" w:cs="仿宋_GB2312"/>
          <w:sz w:val="32"/>
          <w:szCs w:val="32"/>
        </w:rPr>
        <w:t>自评综述：根据年初设定的绩效目标，项目绩效自评得分为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1479</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1040.83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70.37%</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通过项目实施，完成了年初设定的各项绩效目标，完成了京唐智慧港道路基础设施配套，电力排管如期完工，未发现问题。</w:t>
      </w:r>
    </w:p>
    <w:p>
      <w:pPr>
        <w:pStyle w:val="2"/>
        <w:numPr>
          <w:ilvl w:val="0"/>
          <w:numId w:val="3"/>
        </w:numPr>
        <w:ind w:left="-10" w:leftChars="0" w:firstLine="64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高新区市政基础设施PPP项目2021年政府付费</w:t>
      </w:r>
      <w:r>
        <w:rPr>
          <w:rFonts w:hint="eastAsia" w:ascii="仿宋_GB2312" w:hAnsi="仿宋_GB2312" w:eastAsia="仿宋_GB2312" w:cs="仿宋_GB2312"/>
          <w:sz w:val="32"/>
          <w:szCs w:val="32"/>
        </w:rPr>
        <w:t>项目自评综述：根据年初设定的绩效目标，项目绩效自评得分为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4500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3827.91</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85.06%</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PPP项目依法依规稳步推进,截止目前,己分两批共计8个项目完成竣工验收。跟踪审计单位对工程投资完成情况出具了投资完成证明,完成工程量共计32316.44万元,结合社会资本方中标费率94.95%,实际投资为30684.46万元。按照合同约定,现申请拨付3809.71万元。工程完成节点竣工并完成跟踪审计，维护社会稳定，未发现问题。</w:t>
      </w:r>
    </w:p>
    <w:p>
      <w:pPr>
        <w:numPr>
          <w:ilvl w:val="0"/>
          <w:numId w:val="3"/>
        </w:numPr>
        <w:adjustRightInd w:val="0"/>
        <w:snapToGrid w:val="0"/>
        <w:spacing w:line="580" w:lineRule="exact"/>
        <w:ind w:left="-10" w:leftChars="0" w:firstLine="64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农村环卫保洁</w:t>
      </w:r>
      <w:r>
        <w:rPr>
          <w:rFonts w:hint="eastAsia" w:ascii="仿宋_GB2312" w:hAnsi="仿宋_GB2312" w:eastAsia="仿宋_GB2312" w:cs="仿宋_GB2312"/>
          <w:sz w:val="32"/>
          <w:szCs w:val="32"/>
        </w:rPr>
        <w:t>项目自评综述：根据年初设定的绩效目标，项目绩效自评得分为</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707.7</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690.45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97.56%</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通过项目实施，完成了年初设定的各项绩效目标，完成了农村环境卫生整治外包服务作业服务工作，原合同价609万元，李各庄73.3万元，新城子、马家屯农村保洁25.4万元，维护社会稳定，未发现问题。</w:t>
      </w:r>
    </w:p>
    <w:p>
      <w:pPr>
        <w:numPr>
          <w:ilvl w:val="0"/>
          <w:numId w:val="3"/>
        </w:numPr>
        <w:adjustRightInd w:val="0"/>
        <w:snapToGrid w:val="0"/>
        <w:spacing w:line="580" w:lineRule="exact"/>
        <w:ind w:left="-10" w:leftChars="0" w:firstLine="64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智慧社区道路广场建设</w:t>
      </w:r>
      <w:r>
        <w:rPr>
          <w:rFonts w:hint="eastAsia" w:ascii="仿宋_GB2312" w:hAnsi="仿宋_GB2312" w:eastAsia="仿宋_GB2312" w:cs="仿宋_GB2312"/>
          <w:sz w:val="32"/>
          <w:szCs w:val="32"/>
        </w:rPr>
        <w:t>项目自评综述：根据年初设定的绩效目标，项目绩效自评得分为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260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260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通过项目实施，完成了年初设定的各项绩效目标，完成了慧社区工作要求，对新景楼社区主路及广场进行翻修，安排资金60万元，对益民园社区道路改造工程，安排资金200万元。维护社会稳定，未发现问题。</w:t>
      </w:r>
    </w:p>
    <w:p>
      <w:pPr>
        <w:pStyle w:val="2"/>
        <w:numPr>
          <w:ilvl w:val="0"/>
          <w:numId w:val="3"/>
        </w:numPr>
        <w:ind w:left="-10" w:leftChars="0" w:firstLine="64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京唐智慧港建成道路绿化</w:t>
      </w:r>
      <w:r>
        <w:rPr>
          <w:rFonts w:hint="eastAsia" w:ascii="仿宋_GB2312" w:hAnsi="仿宋_GB2312" w:eastAsia="仿宋_GB2312" w:cs="仿宋_GB2312"/>
          <w:sz w:val="32"/>
          <w:szCs w:val="32"/>
        </w:rPr>
        <w:t>项目自评综述：根据年初设定的绩效目标，项目绩效自评得分为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3900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2515.3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64.49%</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京唐智慧港建成道路绿化，项目共分为六个标段，按照施工总承包合同约定，工程量完成50%时，应支付合同价款的40%，施工图设计费80%，合计2416.5894万元，同时支付其他各项前期费用102.3355万元。维护社会稳定，未发现问题。</w:t>
      </w:r>
    </w:p>
    <w:p>
      <w:pPr>
        <w:pStyle w:val="2"/>
        <w:numPr>
          <w:ilvl w:val="0"/>
          <w:numId w:val="3"/>
        </w:numPr>
        <w:ind w:left="-10" w:leftChars="0" w:firstLine="64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京唐智慧港经四路下穿京唐铁路管线及道路工程</w:t>
      </w:r>
      <w:r>
        <w:rPr>
          <w:rFonts w:hint="eastAsia" w:ascii="仿宋_GB2312" w:hAnsi="仿宋_GB2312" w:eastAsia="仿宋_GB2312" w:cs="仿宋_GB2312"/>
          <w:sz w:val="32"/>
          <w:szCs w:val="32"/>
        </w:rPr>
        <w:t>项目自评综述：根据年初设定的绩效目标，项目绩效自评得分为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1500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1399.63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93.31%</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通过项目实施，完成了年初设定的各项绩效目标，完成了京唐智慧港经四路下穿京唐铁路管线及道路工程资金合计823.0884万元。本次申请工程进度款730.2509万元 (1825.627244万元 ×40%)、申请施工图设计费为12.12万元 (15.15万元×80%)。除工程进度款和施工图设计费以外,按照其他各项前期合同约定,本次申请前期费共计80.7175万元。京唐智慧港经十八路下穿京唐铁路管线及道路工程资金合计组418.541万元。本次申请工程进度款328.7653万元 (821.91324万元×40%)、 申请施工图设计费27.208万元 (34.01万元×80%)。 除工程进度款和施工图设计费以外,按照其他各项前期合同约定,本次申请前期费共计62.5677万元。学院路 (北安道一大庆道)、规划道路3(建设路—龙泽路)路灯工程进度款158万元。以上三个项目费用合计1399.6294万元。目标工程款、前期费拨付到帐维护社会稳定，未发现问题。</w:t>
      </w:r>
    </w:p>
    <w:p>
      <w:pPr>
        <w:pStyle w:val="2"/>
        <w:numPr>
          <w:ilvl w:val="0"/>
          <w:numId w:val="3"/>
        </w:numPr>
        <w:ind w:left="-10" w:leftChars="0" w:firstLine="64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2021年高新区老旧小区自来水管网改造工程（EPC)</w:t>
      </w:r>
      <w:r>
        <w:rPr>
          <w:rFonts w:hint="eastAsia" w:ascii="仿宋_GB2312" w:hAnsi="仿宋_GB2312" w:eastAsia="仿宋_GB2312" w:cs="仿宋_GB2312"/>
          <w:sz w:val="32"/>
          <w:szCs w:val="32"/>
        </w:rPr>
        <w:t>项目自评综述：根据年初设定的绩效目标，项目绩效自评得分为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2021年高新区老旧小区自来水管网改造工程。目前，该项目实际完成工程量为1084.238573万元。按照合同约定支付工程款的40%，即692.3217万元。本次拨付工程进度款500万元。目标工程进度款拨付到账。惠丰楼、惠苑楼、交警楼、宏扬花园、复兴2号、迎新楼、迎春楼、园丁楼、东方花苑、都市花园小区自来水管网改造工程基本完工维护社会稳定，未发现问题。</w:t>
      </w:r>
    </w:p>
    <w:p>
      <w:pPr>
        <w:numPr>
          <w:ilvl w:val="0"/>
          <w:numId w:val="3"/>
        </w:numPr>
        <w:adjustRightInd w:val="0"/>
        <w:snapToGrid w:val="0"/>
        <w:spacing w:line="580" w:lineRule="exact"/>
        <w:ind w:left="-10" w:leftChars="0" w:firstLine="64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智慧公厕改造</w:t>
      </w:r>
      <w:r>
        <w:rPr>
          <w:rFonts w:hint="eastAsia" w:ascii="仿宋_GB2312" w:hAnsi="仿宋_GB2312" w:eastAsia="仿宋_GB2312" w:cs="仿宋_GB2312"/>
          <w:sz w:val="32"/>
          <w:szCs w:val="32"/>
        </w:rPr>
        <w:t>项目自评综述：根据年初设定的绩效目标，项目绩效自评得分为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175</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175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lang w:eastAsia="zh-CN"/>
        </w:rPr>
        <w:t>通过项目实施，完成了年初设定的各项绩效目标，完成了对高新区10座公厕进行升级改造，维护社会稳定，未发现问题。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二、绩效自评工作开展情况</w:t>
      </w:r>
    </w:p>
    <w:p>
      <w:pPr>
        <w:spacing w:line="50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我单位严格按照财政</w:t>
      </w:r>
      <w:r>
        <w:rPr>
          <w:rFonts w:hint="eastAsia" w:ascii="仿宋_GB2312" w:hAnsi="仿宋_GB2312" w:eastAsia="仿宋_GB2312" w:cs="仿宋_GB2312"/>
          <w:kern w:val="0"/>
          <w:sz w:val="32"/>
          <w:szCs w:val="32"/>
          <w:lang w:eastAsia="zh-CN"/>
        </w:rPr>
        <w:t>部门</w:t>
      </w:r>
      <w:r>
        <w:rPr>
          <w:rFonts w:hint="eastAsia" w:ascii="仿宋_GB2312" w:hAnsi="仿宋_GB2312" w:eastAsia="仿宋_GB2312" w:cs="仿宋_GB2312"/>
          <w:kern w:val="0"/>
          <w:sz w:val="32"/>
          <w:szCs w:val="32"/>
        </w:rPr>
        <w:t>的工作要求以及相关规定开展工作，</w:t>
      </w:r>
      <w:r>
        <w:rPr>
          <w:rFonts w:hint="eastAsia" w:ascii="仿宋_GB2312" w:hAnsi="仿宋_GB2312" w:eastAsia="仿宋_GB2312" w:cs="仿宋_GB2312"/>
          <w:kern w:val="0"/>
          <w:sz w:val="32"/>
          <w:szCs w:val="32"/>
          <w:lang w:eastAsia="zh-CN"/>
        </w:rPr>
        <w:t>召集该项工作相关处室认真学习高新区部门预算项目绩效自评管理办法和相关绩效自评文件精神，结合往年工作经验、年初预算项目绩效信息表编制自评报表。</w:t>
      </w:r>
      <w:r>
        <w:rPr>
          <w:rFonts w:hint="eastAsia" w:ascii="仿宋_GB2312" w:hAnsi="仿宋_GB2312" w:eastAsia="仿宋_GB2312" w:cs="仿宋_GB2312"/>
          <w:kern w:val="0"/>
          <w:sz w:val="32"/>
          <w:szCs w:val="32"/>
        </w:rPr>
        <w:t>按资金类别对每一项资金编写一项绩效评价报告，对</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w:t>
      </w:r>
      <w:r>
        <w:rPr>
          <w:rFonts w:hint="eastAsia" w:hAnsi="仿宋_GB2312" w:cs="仿宋_GB2312"/>
          <w:kern w:val="0"/>
          <w:sz w:val="32"/>
          <w:szCs w:val="32"/>
          <w:lang w:val="en-US" w:eastAsia="zh-CN"/>
        </w:rPr>
        <w:t>1</w:t>
      </w:r>
      <w:r>
        <w:rPr>
          <w:rFonts w:hint="eastAsia" w:ascii="仿宋_GB2312" w:hAnsi="仿宋_GB2312" w:eastAsia="仿宋_GB2312" w:cs="仿宋_GB2312"/>
          <w:kern w:val="0"/>
          <w:sz w:val="32"/>
          <w:szCs w:val="32"/>
        </w:rPr>
        <w:t>年专项资金绩效情况和各项目的绩效情况进行评价分析。</w:t>
      </w:r>
    </w:p>
    <w:p>
      <w:pPr>
        <w:spacing w:line="500" w:lineRule="atLeas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（一）认真把握绩效评价的内容要求。</w:t>
      </w:r>
      <w:r>
        <w:rPr>
          <w:rFonts w:hint="eastAsia" w:ascii="仿宋_GB2312" w:hAnsi="仿宋_GB2312" w:eastAsia="仿宋_GB2312" w:cs="仿宋_GB2312"/>
          <w:kern w:val="0"/>
          <w:sz w:val="32"/>
          <w:szCs w:val="32"/>
        </w:rPr>
        <w:t>对专项资金绩效情况、安排项目绩效情况、资金投入和使用情况、为实现绩效目标制定的制度、采取的措施、经验和做法等进行评价分析。</w:t>
      </w:r>
    </w:p>
    <w:p>
      <w:pPr>
        <w:spacing w:line="500" w:lineRule="atLeast"/>
        <w:ind w:firstLine="643" w:firstLineChars="200"/>
        <w:rPr>
          <w:rFonts w:hint="eastAsia" w:ascii="仿宋_GB2312" w:hAnsi="仿宋_GB2312" w:eastAsia="仿宋_GB2312" w:cs="仿宋_GB2312"/>
          <w:b/>
          <w:bCs/>
          <w:kern w:val="0"/>
          <w:sz w:val="32"/>
          <w:szCs w:val="32"/>
        </w:rPr>
      </w:pPr>
      <w:r>
        <w:rPr>
          <w:rFonts w:hint="eastAsia" w:ascii="仿宋_GB2312" w:hAnsi="仿宋_GB2312" w:eastAsia="仿宋_GB2312" w:cs="仿宋_GB2312"/>
          <w:b/>
          <w:kern w:val="0"/>
          <w:sz w:val="32"/>
          <w:szCs w:val="32"/>
        </w:rPr>
        <w:t>（二）严格执行绩效评价报告的编报要求。</w:t>
      </w:r>
      <w:r>
        <w:rPr>
          <w:rFonts w:hint="eastAsia" w:ascii="仿宋_GB2312" w:hAnsi="仿宋_GB2312" w:eastAsia="仿宋_GB2312" w:cs="仿宋_GB2312"/>
          <w:kern w:val="0"/>
          <w:sz w:val="32"/>
          <w:szCs w:val="32"/>
        </w:rPr>
        <w:t>先由项目承担处室对项目绩效目标完成情况进行自评</w:t>
      </w:r>
      <w:r>
        <w:rPr>
          <w:rFonts w:hint="eastAsia" w:ascii="仿宋_GB2312" w:hAnsi="仿宋_GB2312" w:eastAsia="仿宋_GB2312" w:cs="仿宋_GB2312"/>
          <w:kern w:val="0"/>
          <w:sz w:val="32"/>
          <w:szCs w:val="32"/>
          <w:lang w:eastAsia="zh-CN"/>
        </w:rPr>
        <w:t>并填报</w:t>
      </w:r>
      <w:r>
        <w:rPr>
          <w:rFonts w:hint="eastAsia" w:ascii="仿宋_GB2312" w:hAnsi="仿宋_GB2312" w:eastAsia="仿宋_GB2312" w:cs="仿宋_GB2312"/>
          <w:kern w:val="0"/>
          <w:sz w:val="32"/>
          <w:szCs w:val="32"/>
        </w:rPr>
        <w:t>绩效</w:t>
      </w:r>
      <w:r>
        <w:rPr>
          <w:rFonts w:hint="eastAsia" w:ascii="仿宋_GB2312" w:hAnsi="仿宋_GB2312" w:eastAsia="仿宋_GB2312" w:cs="仿宋_GB2312"/>
          <w:kern w:val="0"/>
          <w:sz w:val="32"/>
          <w:szCs w:val="32"/>
          <w:lang w:eastAsia="zh-CN"/>
        </w:rPr>
        <w:t>自评表</w:t>
      </w:r>
      <w:r>
        <w:rPr>
          <w:rFonts w:hint="eastAsia" w:ascii="仿宋_GB2312" w:hAnsi="仿宋_GB2312" w:eastAsia="仿宋_GB2312" w:cs="仿宋_GB2312"/>
          <w:kern w:val="0"/>
          <w:sz w:val="32"/>
          <w:szCs w:val="32"/>
        </w:rPr>
        <w:t>；再由财政局</w:t>
      </w:r>
      <w:r>
        <w:rPr>
          <w:rFonts w:hint="eastAsia" w:ascii="仿宋_GB2312" w:hAnsi="仿宋_GB2312" w:eastAsia="仿宋_GB2312" w:cs="仿宋_GB2312"/>
          <w:kern w:val="0"/>
          <w:sz w:val="32"/>
          <w:szCs w:val="32"/>
          <w:lang w:eastAsia="zh-CN"/>
        </w:rPr>
        <w:t>主管我</w:t>
      </w:r>
      <w:r>
        <w:rPr>
          <w:rFonts w:hint="eastAsia" w:ascii="仿宋_GB2312" w:hAnsi="仿宋_GB2312" w:eastAsia="仿宋_GB2312" w:cs="仿宋_GB2312"/>
          <w:kern w:val="0"/>
          <w:sz w:val="32"/>
          <w:szCs w:val="32"/>
        </w:rPr>
        <w:t>单位</w:t>
      </w:r>
      <w:r>
        <w:rPr>
          <w:rFonts w:hint="eastAsia" w:ascii="仿宋_GB2312" w:hAnsi="仿宋_GB2312" w:eastAsia="仿宋_GB2312" w:cs="仿宋_GB2312"/>
          <w:kern w:val="0"/>
          <w:sz w:val="32"/>
          <w:szCs w:val="32"/>
          <w:lang w:eastAsia="zh-CN"/>
        </w:rPr>
        <w:t>业务处室对</w:t>
      </w:r>
      <w:r>
        <w:rPr>
          <w:rFonts w:hint="eastAsia" w:ascii="仿宋_GB2312" w:hAnsi="仿宋_GB2312" w:eastAsia="仿宋_GB2312" w:cs="仿宋_GB2312"/>
          <w:kern w:val="0"/>
          <w:sz w:val="32"/>
          <w:szCs w:val="32"/>
        </w:rPr>
        <w:t>项目绩效目标完成情况进行审核，按照有关规定组织绩效评价，编写项目绩效评价报告。</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楷体_GB2312" w:hAnsi="宋体" w:eastAsia="楷体_GB2312"/>
          <w:b w:val="0"/>
          <w:bCs/>
          <w:sz w:val="32"/>
          <w:szCs w:val="32"/>
        </w:rPr>
      </w:pPr>
      <w:r>
        <w:rPr>
          <w:rFonts w:hint="eastAsia" w:ascii="仿宋_GB2312" w:hAnsi="仿宋_GB2312" w:eastAsia="仿宋_GB2312" w:cs="仿宋_GB2312"/>
          <w:b/>
          <w:bCs/>
          <w:kern w:val="0"/>
          <w:sz w:val="32"/>
          <w:szCs w:val="32"/>
          <w:lang w:eastAsia="zh-CN"/>
        </w:rPr>
        <w:t>（三）项目预期目标已完成。</w:t>
      </w:r>
      <w:r>
        <w:rPr>
          <w:rFonts w:hint="eastAsia" w:ascii="仿宋_GB2312" w:hAnsi="仿宋_GB2312" w:eastAsia="仿宋_GB2312" w:cs="仿宋_GB2312"/>
          <w:b w:val="0"/>
          <w:bCs w:val="0"/>
          <w:kern w:val="0"/>
          <w:sz w:val="32"/>
          <w:szCs w:val="32"/>
          <w:lang w:eastAsia="zh-CN"/>
        </w:rPr>
        <w:t>按规定使用项目资金，专款专用，不存在挤占挪用等违法违规行为。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三、综合评价结论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_GB2312" w:hAnsi="宋体" w:eastAsia="楷体_GB2312"/>
          <w:b w:val="0"/>
          <w:bCs/>
          <w:sz w:val="32"/>
          <w:szCs w:val="32"/>
        </w:rPr>
      </w:pPr>
      <w:r>
        <w:rPr>
          <w:rFonts w:hint="eastAsia" w:ascii="楷体_GB2312" w:hAnsi="宋体" w:eastAsia="楷体_GB2312"/>
          <w:b w:val="0"/>
          <w:bCs/>
          <w:sz w:val="32"/>
          <w:szCs w:val="32"/>
        </w:rPr>
        <w:t>（一）部门全部评价项目优良率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hAnsi="宋体"/>
          <w:sz w:val="32"/>
          <w:szCs w:val="32"/>
          <w:lang w:val="en-US" w:eastAsia="zh-CN"/>
        </w:rPr>
      </w:pPr>
      <w:r>
        <w:rPr>
          <w:rFonts w:hint="eastAsia" w:hAnsi="宋体"/>
          <w:sz w:val="32"/>
          <w:szCs w:val="32"/>
          <w:lang w:eastAsia="zh-CN"/>
        </w:rPr>
        <w:t>我单位对</w:t>
      </w:r>
      <w:r>
        <w:rPr>
          <w:rFonts w:hint="eastAsia" w:hAnsi="宋体"/>
          <w:sz w:val="32"/>
          <w:szCs w:val="32"/>
          <w:lang w:val="en-US" w:eastAsia="zh-CN"/>
        </w:rPr>
        <w:t>10个职能处室的64个项目进行了绩效自评，涉及资金83453.17万元，64个项目绩效等级分别为：57个优，6个良，1个中，</w:t>
      </w:r>
    </w:p>
    <w:p>
      <w:pPr>
        <w:keepNext w:val="0"/>
        <w:keepLines w:val="0"/>
        <w:pageBreakBefore w:val="0"/>
        <w:widowControl w:val="0"/>
        <w:kinsoku/>
        <w:wordWrap/>
        <w:overflowPunct/>
        <w:topLinePunct w:val="0"/>
        <w:autoSpaceDE/>
        <w:autoSpaceDN/>
        <w:bidi w:val="0"/>
        <w:adjustRightInd/>
        <w:snapToGrid/>
        <w:spacing w:line="130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rPr>
        <w:t xml:space="preserve">评优率= </w:t>
      </w:r>
      <w:r>
        <w:rPr>
          <w:rFonts w:hint="eastAsia" w:hAnsi="宋体"/>
          <w:sz w:val="32"/>
          <w:szCs w:val="32"/>
          <w:lang w:val="en-US" w:eastAsia="zh-CN"/>
        </w:rPr>
        <w:t>57/64=89%</w:t>
      </w:r>
    </w:p>
    <w:p>
      <w:pPr>
        <w:keepNext w:val="0"/>
        <w:keepLines w:val="0"/>
        <w:pageBreakBefore w:val="0"/>
        <w:widowControl w:val="0"/>
        <w:kinsoku/>
        <w:wordWrap/>
        <w:overflowPunct/>
        <w:topLinePunct w:val="0"/>
        <w:autoSpaceDE/>
        <w:autoSpaceDN/>
        <w:bidi w:val="0"/>
        <w:adjustRightInd/>
        <w:snapToGrid/>
        <w:spacing w:line="130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rPr>
        <w:t xml:space="preserve">评良率= </w:t>
      </w:r>
      <w:r>
        <w:rPr>
          <w:rFonts w:hint="eastAsia" w:hAnsi="宋体"/>
          <w:sz w:val="32"/>
          <w:szCs w:val="32"/>
          <w:lang w:val="en-US" w:eastAsia="zh-CN"/>
        </w:rPr>
        <w:t>6/64=9%</w:t>
      </w:r>
    </w:p>
    <w:p>
      <w:pPr>
        <w:keepNext w:val="0"/>
        <w:keepLines w:val="0"/>
        <w:pageBreakBefore w:val="0"/>
        <w:widowControl w:val="0"/>
        <w:kinsoku/>
        <w:wordWrap/>
        <w:overflowPunct/>
        <w:topLinePunct w:val="0"/>
        <w:autoSpaceDE/>
        <w:autoSpaceDN/>
        <w:bidi w:val="0"/>
        <w:adjustRightInd/>
        <w:snapToGrid/>
        <w:spacing w:line="1300" w:lineRule="exact"/>
        <w:ind w:firstLine="640" w:firstLineChars="200"/>
        <w:textAlignment w:val="auto"/>
        <w:rPr>
          <w:rFonts w:hint="default" w:hAnsi="宋体"/>
          <w:sz w:val="32"/>
          <w:szCs w:val="32"/>
          <w:lang w:val="en-US" w:eastAsia="zh-CN"/>
        </w:rPr>
      </w:pPr>
      <w:r>
        <w:rPr>
          <w:rFonts w:hint="eastAsia" w:ascii="仿宋_GB2312" w:hAnsi="宋体" w:eastAsia="仿宋_GB2312"/>
          <w:sz w:val="32"/>
          <w:szCs w:val="32"/>
        </w:rPr>
        <w:t xml:space="preserve">评中率= </w:t>
      </w:r>
      <w:r>
        <w:rPr>
          <w:rFonts w:hint="eastAsia" w:hAnsi="宋体"/>
          <w:sz w:val="32"/>
          <w:szCs w:val="32"/>
          <w:lang w:val="en-US" w:eastAsia="zh-CN"/>
        </w:rPr>
        <w:t>1/64=2%</w:t>
      </w:r>
    </w:p>
    <w:p>
      <w:pPr>
        <w:pStyle w:val="2"/>
        <w:ind w:left="0" w:leftChars="0" w:firstLine="640" w:firstLineChars="200"/>
        <w:rPr>
          <w:rFonts w:hint="default"/>
          <w:lang w:val="en-US" w:eastAsia="zh-CN"/>
        </w:rPr>
      </w:pPr>
      <w:r>
        <w:rPr>
          <w:rFonts w:hint="eastAsia"/>
          <w:lang w:val="en-US" w:eastAsia="zh-CN"/>
        </w:rPr>
        <w:t>2021年，我单位按照“专款专用、节约高效”的原则，结合项目预算和工作实际，每一项项目做到“事前有预算、事中有监督、事后有总结”，确保每一项费用支出规范、合理、高效。从绩效目标完成情况看，我单位认真落实专项资金使用要求，规范使用方向，积极发挥财政资金引领作用。</w:t>
      </w:r>
    </w:p>
    <w:p>
      <w:pPr>
        <w:keepNext w:val="0"/>
        <w:keepLines w:val="0"/>
        <w:pageBreakBefore w:val="0"/>
        <w:widowControl w:val="0"/>
        <w:numPr>
          <w:ilvl w:val="0"/>
          <w:numId w:val="4"/>
        </w:numPr>
        <w:kinsoku/>
        <w:wordWrap/>
        <w:overflowPunct/>
        <w:topLinePunct w:val="0"/>
        <w:autoSpaceDE/>
        <w:autoSpaceDN/>
        <w:bidi w:val="0"/>
        <w:adjustRightInd/>
        <w:spacing w:before="156" w:beforeLines="50" w:line="520" w:lineRule="exact"/>
        <w:ind w:left="0" w:leftChars="0" w:firstLine="640" w:firstLineChars="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部门整体绩效目标的完成情况。</w:t>
      </w:r>
    </w:p>
    <w:p>
      <w:pPr>
        <w:pStyle w:val="2"/>
        <w:ind w:left="0" w:leftChars="0" w:firstLine="640" w:firstLineChars="200"/>
        <w:rPr>
          <w:rFonts w:hint="eastAsia" w:eastAsia="仿宋_GB2312"/>
          <w:lang w:eastAsia="zh-CN"/>
        </w:rPr>
      </w:pP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w:t>
      </w:r>
      <w:r>
        <w:rPr>
          <w:rFonts w:hint="eastAsia" w:hAnsi="仿宋_GB2312" w:cs="仿宋_GB2312"/>
          <w:kern w:val="0"/>
          <w:sz w:val="32"/>
          <w:szCs w:val="32"/>
          <w:lang w:val="en-US" w:eastAsia="zh-CN"/>
        </w:rPr>
        <w:t>1</w:t>
      </w:r>
      <w:r>
        <w:rPr>
          <w:rFonts w:hint="eastAsia" w:ascii="仿宋_GB2312" w:hAnsi="仿宋_GB2312" w:eastAsia="仿宋_GB2312" w:cs="仿宋_GB2312"/>
          <w:kern w:val="0"/>
          <w:sz w:val="32"/>
          <w:szCs w:val="32"/>
        </w:rPr>
        <w:t>年，我单位按照“专款专用、节约高效”的原则，结合项目预算和工作实际。每一项项目“事前有预算、事中有监督、事后有总结”，确保了每一项费用支出规范、合理、高效。</w:t>
      </w:r>
      <w:r>
        <w:rPr>
          <w:rFonts w:hint="eastAsia" w:hAnsi="仿宋_GB2312" w:cs="仿宋_GB2312"/>
          <w:kern w:val="0"/>
          <w:sz w:val="32"/>
          <w:szCs w:val="32"/>
          <w:lang w:eastAsia="zh-CN"/>
        </w:rPr>
        <w:t>各项工作有序开展，年初设定目标完成，保障了单位职工各项福利待遇，城市基础设施建设稳步推进，强化建筑市场监管，规范市场秩序，提升政务服务，简化办事流程。</w:t>
      </w:r>
    </w:p>
    <w:p>
      <w:pPr>
        <w:spacing w:line="500" w:lineRule="atLeast"/>
        <w:ind w:firstLine="640" w:firstLineChars="200"/>
        <w:rPr>
          <w:rFonts w:hint="eastAsia" w:ascii="黑体" w:hAnsi="仿宋_GB2312" w:eastAsia="黑体" w:cs="仿宋_GB2312"/>
          <w:bCs/>
          <w:sz w:val="32"/>
          <w:szCs w:val="32"/>
          <w:lang w:eastAsia="zh-CN"/>
        </w:rPr>
      </w:pPr>
      <w:r>
        <w:rPr>
          <w:rFonts w:hint="eastAsia" w:ascii="黑体" w:hAnsi="仿宋_GB2312" w:eastAsia="黑体" w:cs="仿宋_GB2312"/>
          <w:bCs/>
          <w:sz w:val="32"/>
          <w:szCs w:val="32"/>
          <w:lang w:eastAsia="zh-CN"/>
        </w:rPr>
        <w:t>四</w:t>
      </w:r>
      <w:r>
        <w:rPr>
          <w:rFonts w:hint="eastAsia" w:ascii="黑体" w:hAnsi="仿宋_GB2312" w:eastAsia="黑体" w:cs="仿宋_GB2312"/>
          <w:bCs/>
          <w:sz w:val="32"/>
          <w:szCs w:val="32"/>
        </w:rPr>
        <w:t>、</w:t>
      </w:r>
      <w:r>
        <w:rPr>
          <w:rFonts w:hint="eastAsia" w:ascii="黑体" w:hAnsi="仿宋_GB2312" w:eastAsia="黑体" w:cs="仿宋_GB2312"/>
          <w:bCs/>
          <w:sz w:val="32"/>
          <w:szCs w:val="32"/>
          <w:lang w:eastAsia="zh-CN"/>
        </w:rPr>
        <w:t>绩效项目完成情况分析及下一步改进措施</w:t>
      </w:r>
    </w:p>
    <w:p>
      <w:pPr>
        <w:keepNext w:val="0"/>
        <w:keepLines w:val="0"/>
        <w:pageBreakBefore w:val="0"/>
        <w:widowControl w:val="0"/>
        <w:kinsoku/>
        <w:wordWrap/>
        <w:overflowPunct/>
        <w:topLinePunct w:val="0"/>
        <w:autoSpaceDE/>
        <w:autoSpaceDN/>
        <w:bidi w:val="0"/>
        <w:adjustRightInd/>
        <w:snapToGrid/>
        <w:spacing w:line="500" w:lineRule="atLeas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对编入预算的全部项目完成情况按照优、良、中、差四个等级进行了分类。</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（一） </w:t>
      </w:r>
      <w:r>
        <w:rPr>
          <w:rFonts w:hint="eastAsia" w:ascii="仿宋_GB2312" w:hAnsi="仿宋_GB2312" w:eastAsia="仿宋_GB2312" w:cs="仿宋_GB2312"/>
          <w:sz w:val="32"/>
          <w:szCs w:val="32"/>
          <w:lang w:eastAsia="zh-CN"/>
        </w:rPr>
        <w:t>项目存在问题</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left="1280" w:leftChars="400" w:firstLine="0" w:firstLineChars="0"/>
        <w:textAlignment w:val="auto"/>
        <w:rPr>
          <w:rFonts w:hint="eastAsia" w:ascii="仿宋_GB2312" w:hAnsi="仿宋_GB2312" w:eastAsia="仿宋_GB2312" w:cs="仿宋_GB2312"/>
          <w:sz w:val="32"/>
          <w:szCs w:val="32"/>
          <w:lang w:val="en-US" w:eastAsia="zh-CN"/>
        </w:rPr>
      </w:pPr>
      <w:r>
        <w:rPr>
          <w:rFonts w:hint="eastAsia" w:hAnsi="仿宋_GB2312" w:cs="仿宋_GB2312"/>
          <w:sz w:val="32"/>
          <w:szCs w:val="32"/>
          <w:lang w:val="en-US" w:eastAsia="zh-CN"/>
        </w:rPr>
        <w:t>6</w:t>
      </w:r>
      <w:r>
        <w:rPr>
          <w:rFonts w:hint="eastAsia" w:ascii="仿宋_GB2312" w:hAnsi="仿宋_GB2312" w:eastAsia="仿宋_GB2312" w:cs="仿宋_GB2312"/>
          <w:sz w:val="32"/>
          <w:szCs w:val="32"/>
          <w:lang w:val="en-US" w:eastAsia="zh-CN"/>
        </w:rPr>
        <w:t>个良</w:t>
      </w:r>
      <w:r>
        <w:rPr>
          <w:rFonts w:hint="eastAsia" w:hAnsi="仿宋_GB2312" w:cs="仿宋_GB2312"/>
          <w:sz w:val="32"/>
          <w:szCs w:val="32"/>
          <w:lang w:val="en-US" w:eastAsia="zh-CN"/>
        </w:rPr>
        <w:t>和1个中</w:t>
      </w:r>
      <w:r>
        <w:rPr>
          <w:rFonts w:hint="eastAsia" w:ascii="仿宋_GB2312" w:hAnsi="仿宋_GB2312" w:eastAsia="仿宋_GB2312" w:cs="仿宋_GB2312"/>
          <w:sz w:val="32"/>
          <w:szCs w:val="32"/>
          <w:lang w:val="en-US" w:eastAsia="zh-CN"/>
        </w:rPr>
        <w:t>项目未达优的原因分别：</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960"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1、项目资金性质导致资金结算进度慢；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2、项目完成后审计未完成导致资金未支付完全；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3、项目资金申请支付金额小于预算指标。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 </w:t>
      </w:r>
      <w:r>
        <w:rPr>
          <w:rFonts w:hint="eastAsia" w:ascii="仿宋_GB2312" w:hAnsi="仿宋_GB2312" w:eastAsia="仿宋_GB2312" w:cs="仿宋_GB2312"/>
          <w:sz w:val="32"/>
          <w:szCs w:val="32"/>
          <w:lang w:eastAsia="zh-CN"/>
        </w:rPr>
        <w:t>改进措施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left="0" w:leftChars="0" w:firstLine="640" w:firstLineChars="200"/>
        <w:textAlignment w:val="auto"/>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1.项目资金申请要注意适当性、合理性以及可操作性等。深度分析项目，划分和界定项目支出中的类别、合理界定项目支出对象以及范围，精准、高效地进行资金申请，确保项目进行顺利，资金支付合理；</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atLeast"/>
        <w:ind w:left="0" w:leftChars="0" w:firstLine="624" w:firstLineChars="195"/>
        <w:textAlignment w:val="auto"/>
        <w:rPr>
          <w:rFonts w:hint="eastAsia" w:ascii="仿宋_GB2312" w:hAnsi="仿宋_GB2312" w:eastAsia="仿宋_GB2312" w:cs="仿宋_GB2312"/>
          <w:sz w:val="32"/>
          <w:szCs w:val="32"/>
          <w:u w:val="single"/>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进一步加强各</w:t>
      </w:r>
      <w:r>
        <w:rPr>
          <w:rFonts w:hint="eastAsia" w:ascii="仿宋" w:hAnsi="仿宋" w:eastAsia="仿宋" w:cs="仿宋"/>
          <w:sz w:val="32"/>
          <w:szCs w:val="32"/>
          <w:lang w:eastAsia="zh-CN"/>
        </w:rPr>
        <w:t>处</w:t>
      </w:r>
      <w:r>
        <w:rPr>
          <w:rFonts w:hint="eastAsia" w:ascii="仿宋" w:hAnsi="仿宋" w:eastAsia="仿宋" w:cs="仿宋"/>
          <w:sz w:val="32"/>
          <w:szCs w:val="32"/>
        </w:rPr>
        <w:t>室及下属单位绩效管理理念，将“要我评价”的被动认识转化为“我要评价”的主动实践，健全完善评价机制，切实加强组织领导，深入推进评价工作，提升整体绩效管理水平。</w:t>
      </w:r>
      <w:r>
        <w:rPr>
          <w:rFonts w:hint="eastAsia" w:ascii="仿宋_GB2312" w:hAnsi="仿宋_GB2312" w:eastAsia="仿宋_GB2312" w:cs="仿宋_GB2312"/>
          <w:kern w:val="0"/>
          <w:sz w:val="32"/>
          <w:szCs w:val="32"/>
          <w:u w:val="none"/>
          <w:lang w:val="en-US" w:eastAsia="zh-CN"/>
        </w:rPr>
        <w:t>建立完善绩效评价的原则和体系，优化流程提高部门绩效；</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left="0" w:leftChars="0" w:firstLine="838" w:firstLineChars="262"/>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u w:val="none"/>
          <w:lang w:val="en-US" w:eastAsia="zh-CN"/>
        </w:rPr>
        <w:t>3.全面夯实预算编制基础性工作，强化职能处室主体责任，重视职能处室对预算安排、执行以及绩效评测等的工作，加强预算执行监督管理等对策，提高财政资金的使用效益。</w:t>
      </w:r>
    </w:p>
    <w:p>
      <w:pPr>
        <w:pStyle w:val="6"/>
        <w:keepNext w:val="0"/>
        <w:keepLines w:val="0"/>
        <w:widowControl/>
        <w:numPr>
          <w:ilvl w:val="0"/>
          <w:numId w:val="0"/>
        </w:numPr>
        <w:suppressLineNumbers w:val="0"/>
        <w:autoSpaceDE w:val="0"/>
        <w:autoSpaceDN/>
        <w:spacing w:before="0" w:beforeAutospacing="0" w:after="0" w:afterAutospacing="0" w:line="480" w:lineRule="atLeast"/>
        <w:ind w:leftChars="0" w:right="0" w:rightChars="0" w:firstLine="960" w:firstLineChars="300"/>
        <w:jc w:val="both"/>
        <w:rPr>
          <w:rFonts w:hint="default" w:ascii="Times New Roman" w:hAnsi="Times New Roman" w:cs="Times New Roman"/>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在推进自身评价工作开展时，结合评价工作实际，项目实施过程中规范化、严格化，确保绩效评价结果公正、客观、精准、真实反映绩效，如实反映问题，切实提高评价质量。</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sz w:val="32"/>
          <w:szCs w:val="32"/>
        </w:rPr>
      </w:pPr>
      <w:r>
        <w:rPr>
          <w:rFonts w:hint="eastAsia" w:ascii="仿宋" w:hAnsi="仿宋" w:eastAsia="仿宋" w:cs="仿宋"/>
          <w:sz w:val="32"/>
          <w:szCs w:val="32"/>
          <w:lang w:val="en-US" w:eastAsia="zh-CN"/>
        </w:rPr>
        <w:t xml:space="preserve">5. </w:t>
      </w:r>
      <w:r>
        <w:rPr>
          <w:rFonts w:hint="eastAsia" w:ascii="仿宋" w:hAnsi="仿宋" w:eastAsia="仿宋" w:cs="仿宋"/>
          <w:sz w:val="32"/>
          <w:szCs w:val="32"/>
        </w:rPr>
        <w:t>总结</w:t>
      </w:r>
      <w:r>
        <w:rPr>
          <w:rFonts w:hint="eastAsia" w:ascii="仿宋" w:hAnsi="仿宋" w:eastAsia="仿宋" w:cs="仿宋"/>
          <w:sz w:val="32"/>
          <w:szCs w:val="32"/>
          <w:lang w:eastAsia="zh-CN"/>
        </w:rPr>
        <w:t>往</w:t>
      </w:r>
      <w:r>
        <w:rPr>
          <w:rFonts w:hint="eastAsia" w:ascii="仿宋" w:hAnsi="仿宋" w:eastAsia="仿宋" w:cs="仿宋"/>
          <w:sz w:val="32"/>
          <w:szCs w:val="32"/>
        </w:rPr>
        <w:t>年的工作经验，进一步推进预算绩效管理工作，提高财政资金使用效益，以确保项目资金按项目进度支付。</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五、绩效评价结果拟应用情况</w:t>
      </w:r>
    </w:p>
    <w:p>
      <w:pPr>
        <w:pStyle w:val="2"/>
        <w:ind w:left="0" w:leftChars="0" w:firstLine="0" w:firstLineChars="0"/>
        <w:rPr>
          <w:rFonts w:hint="eastAsia" w:ascii="仿宋" w:hAnsi="仿宋" w:eastAsia="仿宋" w:cs="仿宋"/>
          <w:sz w:val="32"/>
          <w:szCs w:val="32"/>
          <w:lang w:val="en-US" w:eastAsia="zh-CN"/>
        </w:rPr>
      </w:pPr>
      <w:r>
        <w:rPr>
          <w:rFonts w:hint="eastAsia" w:ascii="黑体" w:hAnsi="宋体" w:eastAsia="黑体"/>
          <w:sz w:val="32"/>
          <w:szCs w:val="32"/>
          <w:lang w:val="en-US" w:eastAsia="zh-CN"/>
        </w:rPr>
        <w:t xml:space="preserve">    </w:t>
      </w:r>
      <w:r>
        <w:rPr>
          <w:rFonts w:hint="eastAsia" w:ascii="仿宋" w:hAnsi="仿宋" w:eastAsia="仿宋" w:cs="仿宋"/>
          <w:sz w:val="32"/>
          <w:szCs w:val="32"/>
          <w:lang w:val="en-US" w:eastAsia="zh-CN"/>
        </w:rPr>
        <w:t>绩效自评结果上班财政局监督处，评价结果与下年度资金安排和本年度领导考核直接挂钩。</w:t>
      </w:r>
    </w:p>
    <w:p>
      <w:pPr>
        <w:pStyle w:val="2"/>
        <w:ind w:left="0" w:leftChars="0" w:firstLine="0" w:firstLineChars="0"/>
        <w:rPr>
          <w:rFonts w:hint="eastAsia"/>
        </w:rPr>
      </w:pP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宋体" w:hAnsi="宋体" w:eastAsia="仿宋_GB2312"/>
          <w:szCs w:val="32"/>
          <w:lang w:val="en-US" w:eastAsia="zh-CN"/>
        </w:rPr>
      </w:pPr>
    </w:p>
    <w:p/>
    <w:p>
      <w:pPr>
        <w:bidi w:val="0"/>
      </w:pPr>
      <w:r>
        <w:drawing>
          <wp:inline distT="0" distB="0" distL="114300" distR="114300">
            <wp:extent cx="5271770" cy="6341110"/>
            <wp:effectExtent l="0" t="0" r="5080" b="254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pic:cNvPicPr>
                  </pic:nvPicPr>
                  <pic:blipFill>
                    <a:blip r:embed="rId5"/>
                    <a:stretch>
                      <a:fillRect/>
                    </a:stretch>
                  </pic:blipFill>
                  <pic:spPr>
                    <a:xfrm>
                      <a:off x="0" y="0"/>
                      <a:ext cx="5271770" cy="6341110"/>
                    </a:xfrm>
                    <a:prstGeom prst="rect">
                      <a:avLst/>
                    </a:prstGeom>
                    <a:noFill/>
                    <a:ln>
                      <a:noFill/>
                    </a:ln>
                  </pic:spPr>
                </pic:pic>
              </a:graphicData>
            </a:graphic>
          </wp:inline>
        </w:drawing>
      </w:r>
    </w:p>
    <w:p>
      <w:pPr>
        <w:pStyle w:val="2"/>
      </w:pPr>
    </w:p>
    <w:p>
      <w:pPr>
        <w:pStyle w:val="2"/>
      </w:pPr>
    </w:p>
    <w:p>
      <w:pPr>
        <w:pStyle w:val="2"/>
      </w:pPr>
    </w:p>
    <w:p>
      <w:pPr>
        <w:pStyle w:val="2"/>
      </w:pPr>
    </w:p>
    <w:p>
      <w:pPr>
        <w:pStyle w:val="2"/>
      </w:pPr>
    </w:p>
    <w:p>
      <w:pPr>
        <w:pStyle w:val="2"/>
        <w:ind w:left="0" w:leftChars="0" w:firstLine="0" w:firstLineChars="0"/>
        <w:rPr>
          <w:lang w:val="en-US" w:eastAsia="zh-CN"/>
        </w:rPr>
      </w:pPr>
      <w:r>
        <w:drawing>
          <wp:inline distT="0" distB="0" distL="114300" distR="114300">
            <wp:extent cx="5273675" cy="6005195"/>
            <wp:effectExtent l="0" t="0" r="3175" b="14605"/>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pic:cNvPicPr>
                      <a:picLocks noChangeAspect="1"/>
                    </pic:cNvPicPr>
                  </pic:nvPicPr>
                  <pic:blipFill>
                    <a:blip r:embed="rId6"/>
                    <a:stretch>
                      <a:fillRect/>
                    </a:stretch>
                  </pic:blipFill>
                  <pic:spPr>
                    <a:xfrm>
                      <a:off x="0" y="0"/>
                      <a:ext cx="5273675" cy="6005195"/>
                    </a:xfrm>
                    <a:prstGeom prst="rect">
                      <a:avLst/>
                    </a:prstGeom>
                    <a:noFill/>
                    <a:ln>
                      <a:noFill/>
                    </a:ln>
                  </pic:spPr>
                </pic:pic>
              </a:graphicData>
            </a:graphic>
          </wp:inline>
        </w:drawing>
      </w:r>
    </w:p>
    <w:p>
      <w:pPr>
        <w:pStyle w:val="2"/>
        <w:ind w:left="0" w:leftChars="0" w:firstLine="0" w:firstLineChars="0"/>
        <w:rPr>
          <w:lang w:val="en-US" w:eastAsia="zh-CN"/>
        </w:rPr>
      </w:pPr>
    </w:p>
    <w:p>
      <w:pPr>
        <w:pStyle w:val="2"/>
        <w:ind w:left="0" w:leftChars="0" w:firstLine="0" w:firstLineChars="0"/>
        <w:rPr>
          <w:lang w:val="en-US" w:eastAsia="zh-CN"/>
        </w:rPr>
      </w:pPr>
    </w:p>
    <w:p>
      <w:pPr>
        <w:pStyle w:val="2"/>
        <w:ind w:left="0" w:leftChars="0" w:firstLine="0" w:firstLineChars="0"/>
        <w:rPr>
          <w:lang w:val="en-US" w:eastAsia="zh-CN"/>
        </w:rPr>
      </w:pPr>
    </w:p>
    <w:p>
      <w:pPr>
        <w:pStyle w:val="2"/>
        <w:ind w:left="0" w:leftChars="0" w:firstLine="0" w:firstLineChars="0"/>
        <w:rPr>
          <w:lang w:val="en-US" w:eastAsia="zh-CN"/>
        </w:rPr>
      </w:pPr>
    </w:p>
    <w:p>
      <w:pPr>
        <w:pStyle w:val="2"/>
        <w:ind w:left="0" w:leftChars="0" w:firstLine="0" w:firstLineChars="0"/>
        <w:rPr>
          <w:lang w:val="en-US" w:eastAsia="zh-CN"/>
        </w:rPr>
      </w:pPr>
    </w:p>
    <w:p>
      <w:pPr>
        <w:pStyle w:val="2"/>
        <w:ind w:left="0" w:leftChars="0" w:firstLine="0" w:firstLineChars="0"/>
      </w:pPr>
      <w:r>
        <w:drawing>
          <wp:inline distT="0" distB="0" distL="114300" distR="114300">
            <wp:extent cx="5271135" cy="5864860"/>
            <wp:effectExtent l="0" t="0" r="5715"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271135" cy="5864860"/>
                    </a:xfrm>
                    <a:prstGeom prst="rect">
                      <a:avLst/>
                    </a:prstGeom>
                    <a:noFill/>
                    <a:ln>
                      <a:noFill/>
                    </a:ln>
                  </pic:spPr>
                </pic:pic>
              </a:graphicData>
            </a:graphic>
          </wp:inline>
        </w:drawing>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r>
        <w:drawing>
          <wp:inline distT="0" distB="0" distL="114300" distR="114300">
            <wp:extent cx="5268595" cy="6144895"/>
            <wp:effectExtent l="0" t="0" r="825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268595" cy="6144895"/>
                    </a:xfrm>
                    <a:prstGeom prst="rect">
                      <a:avLst/>
                    </a:prstGeom>
                    <a:noFill/>
                    <a:ln>
                      <a:noFill/>
                    </a:ln>
                  </pic:spPr>
                </pic:pic>
              </a:graphicData>
            </a:graphic>
          </wp:inline>
        </w:drawing>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r>
        <w:drawing>
          <wp:inline distT="0" distB="0" distL="114300" distR="114300">
            <wp:extent cx="5268595" cy="5847715"/>
            <wp:effectExtent l="0" t="0" r="825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5268595" cy="5847715"/>
                    </a:xfrm>
                    <a:prstGeom prst="rect">
                      <a:avLst/>
                    </a:prstGeom>
                    <a:noFill/>
                    <a:ln>
                      <a:noFill/>
                    </a:ln>
                  </pic:spPr>
                </pic:pic>
              </a:graphicData>
            </a:graphic>
          </wp:inline>
        </w:drawing>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r>
        <w:drawing>
          <wp:inline distT="0" distB="0" distL="114300" distR="114300">
            <wp:extent cx="5271135" cy="6035675"/>
            <wp:effectExtent l="0" t="0" r="5715"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271135" cy="6035675"/>
                    </a:xfrm>
                    <a:prstGeom prst="rect">
                      <a:avLst/>
                    </a:prstGeom>
                    <a:noFill/>
                    <a:ln>
                      <a:noFill/>
                    </a:ln>
                  </pic:spPr>
                </pic:pic>
              </a:graphicData>
            </a:graphic>
          </wp:inline>
        </w:drawing>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r>
        <w:drawing>
          <wp:inline distT="0" distB="0" distL="114300" distR="114300">
            <wp:extent cx="5269230" cy="5840730"/>
            <wp:effectExtent l="0" t="0" r="762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5269230" cy="5840730"/>
                    </a:xfrm>
                    <a:prstGeom prst="rect">
                      <a:avLst/>
                    </a:prstGeom>
                    <a:noFill/>
                    <a:ln>
                      <a:noFill/>
                    </a:ln>
                  </pic:spPr>
                </pic:pic>
              </a:graphicData>
            </a:graphic>
          </wp:inline>
        </w:drawing>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r>
        <w:drawing>
          <wp:inline distT="0" distB="0" distL="114300" distR="114300">
            <wp:extent cx="5274310" cy="5544820"/>
            <wp:effectExtent l="0" t="0" r="2540" b="177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5274310" cy="5544820"/>
                    </a:xfrm>
                    <a:prstGeom prst="rect">
                      <a:avLst/>
                    </a:prstGeom>
                    <a:noFill/>
                    <a:ln>
                      <a:noFill/>
                    </a:ln>
                  </pic:spPr>
                </pic:pic>
              </a:graphicData>
            </a:graphic>
          </wp:inline>
        </w:drawing>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r>
        <w:drawing>
          <wp:inline distT="0" distB="0" distL="114300" distR="114300">
            <wp:extent cx="5269230" cy="5982970"/>
            <wp:effectExtent l="0" t="0" r="7620" b="177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5269230" cy="5982970"/>
                    </a:xfrm>
                    <a:prstGeom prst="rect">
                      <a:avLst/>
                    </a:prstGeom>
                    <a:noFill/>
                    <a:ln>
                      <a:noFill/>
                    </a:ln>
                  </pic:spPr>
                </pic:pic>
              </a:graphicData>
            </a:graphic>
          </wp:inline>
        </w:drawing>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rPr>
          <w:lang w:val="en-US" w:eastAsia="zh-CN"/>
        </w:rPr>
      </w:pPr>
      <w:r>
        <w:drawing>
          <wp:inline distT="0" distB="0" distL="114300" distR="114300">
            <wp:extent cx="5269230" cy="5721350"/>
            <wp:effectExtent l="0" t="0" r="7620" b="1270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269230" cy="5721350"/>
                    </a:xfrm>
                    <a:prstGeom prst="rect">
                      <a:avLst/>
                    </a:prstGeom>
                    <a:noFill/>
                    <a:ln>
                      <a:noFill/>
                    </a:ln>
                  </pic:spPr>
                </pic:pic>
              </a:graphicData>
            </a:graphic>
          </wp:inline>
        </w:drawing>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pPr>
        <w:ind w:left="-10"/>
      </w:pPr>
    </w:lvl>
  </w:abstractNum>
  <w:abstractNum w:abstractNumId="1">
    <w:nsid w:val="00000005"/>
    <w:multiLevelType w:val="singleLevel"/>
    <w:tmpl w:val="00000005"/>
    <w:lvl w:ilvl="0" w:tentative="0">
      <w:start w:val="6"/>
      <w:numFmt w:val="chineseCounting"/>
      <w:suff w:val="nothing"/>
      <w:lvlText w:val="（%1）"/>
      <w:lvlJc w:val="left"/>
      <w:rPr>
        <w:rFonts w:hint="eastAsia"/>
      </w:rPr>
    </w:lvl>
  </w:abstractNum>
  <w:abstractNum w:abstractNumId="2">
    <w:nsid w:val="0000000C"/>
    <w:multiLevelType w:val="singleLevel"/>
    <w:tmpl w:val="0000000C"/>
    <w:lvl w:ilvl="0" w:tentative="0">
      <w:start w:val="1"/>
      <w:numFmt w:val="chineseCounting"/>
      <w:suff w:val="nothing"/>
      <w:lvlText w:val="（%1）"/>
      <w:lvlJc w:val="left"/>
      <w:rPr>
        <w:rFonts w:hint="eastAsia"/>
      </w:rPr>
    </w:lvl>
  </w:abstractNum>
  <w:abstractNum w:abstractNumId="3">
    <w:nsid w:val="5CB74B90"/>
    <w:multiLevelType w:val="singleLevel"/>
    <w:tmpl w:val="5CB74B90"/>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C5189"/>
    <w:rsid w:val="23C6288B"/>
    <w:rsid w:val="296D1D47"/>
    <w:rsid w:val="30A9113A"/>
    <w:rsid w:val="3AAC4968"/>
    <w:rsid w:val="53EB0378"/>
    <w:rsid w:val="5E1C5189"/>
    <w:rsid w:val="5EF30A89"/>
    <w:rsid w:val="5FDA74E6"/>
    <w:rsid w:val="684613BB"/>
    <w:rsid w:val="72290403"/>
    <w:rsid w:val="739A73BF"/>
    <w:rsid w:val="791D3A8A"/>
    <w:rsid w:val="7E81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bCs/>
      <w:color w:val="000000"/>
      <w:kern w:val="2"/>
      <w:sz w:val="32"/>
      <w:szCs w:val="4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after="120"/>
      <w:ind w:left="420" w:leftChars="2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2022-01-06T02:28:00Z</dcterms:created>
  <dc:creator>Master</dc:creator>
  <cp:lastModifiedBy>Master</cp:lastModifiedBy>
  <cp:lastPrinted>2022-01-20T08:08:00Z</cp:lastPrinted>
  <dcterms:modified xsi:type="dcterms:W3CDTF">2022-09-22T01:55:01Z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